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23DD" w14:textId="77777777" w:rsidR="00A40E8C" w:rsidRDefault="00A40E8C" w:rsidP="00672086">
      <w:pPr>
        <w:jc w:val="right"/>
        <w:rPr>
          <w:sz w:val="24"/>
        </w:rPr>
      </w:pPr>
    </w:p>
    <w:p w14:paraId="6F3751CF" w14:textId="7E876F1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3D999A3B" w14:textId="77777777" w:rsidR="002B4FBB" w:rsidRDefault="002B4FBB" w:rsidP="005B4279">
      <w:pPr>
        <w:spacing w:before="120"/>
        <w:jc w:val="center"/>
        <w:rPr>
          <w:b/>
          <w:sz w:val="32"/>
          <w:szCs w:val="32"/>
          <w:u w:val="single"/>
        </w:rPr>
      </w:pPr>
    </w:p>
    <w:p w14:paraId="3861A45E" w14:textId="2642C2AA" w:rsidR="005B4279" w:rsidRPr="00122F28" w:rsidRDefault="005B4279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  <w:r w:rsidRPr="00122F28">
        <w:rPr>
          <w:b/>
          <w:sz w:val="32"/>
          <w:szCs w:val="32"/>
          <w:u w:val="single"/>
        </w:rPr>
        <w:t>WYKONAWCY</w:t>
      </w:r>
      <w:r w:rsidR="009F2DC8">
        <w:rPr>
          <w:b/>
          <w:sz w:val="32"/>
          <w:szCs w:val="32"/>
          <w:u w:val="single"/>
        </w:rPr>
        <w:t xml:space="preserve"> /</w:t>
      </w:r>
    </w:p>
    <w:p w14:paraId="7D8278D3" w14:textId="77777777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09E09DF0" w14:textId="7E4FB334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1FC96427" w14:textId="77777777" w:rsidR="00524C3D" w:rsidRDefault="00524C3D" w:rsidP="00524C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28BAA4B" w14:textId="3885945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563DB23D" w:rsidR="005B4279" w:rsidRDefault="005B4279" w:rsidP="005B4279">
      <w:pPr>
        <w:jc w:val="center"/>
        <w:rPr>
          <w:b/>
          <w:sz w:val="22"/>
          <w:szCs w:val="22"/>
        </w:rPr>
      </w:pPr>
    </w:p>
    <w:p w14:paraId="79103EFE" w14:textId="77777777" w:rsidR="00524C3D" w:rsidRDefault="00524C3D" w:rsidP="00160428">
      <w:pPr>
        <w:jc w:val="both"/>
        <w:rPr>
          <w:bCs/>
          <w:sz w:val="24"/>
          <w:szCs w:val="24"/>
        </w:rPr>
      </w:pPr>
    </w:p>
    <w:p w14:paraId="59A67C84" w14:textId="1C74668E" w:rsidR="00B36D72" w:rsidRDefault="00B36D72" w:rsidP="00B36D72">
      <w:pPr>
        <w:spacing w:before="120"/>
        <w:ind w:firstLine="709"/>
        <w:jc w:val="both"/>
        <w:rPr>
          <w:sz w:val="24"/>
          <w:szCs w:val="24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750A79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.202</w:t>
      </w:r>
      <w:r w:rsidR="00750A79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750A79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750A79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bookmarkStart w:id="0" w:name="_Hlk106035471"/>
      <w:r w:rsidRPr="00253F4D">
        <w:rPr>
          <w:b/>
          <w:bCs/>
          <w:i/>
          <w:iCs/>
          <w:sz w:val="24"/>
          <w:szCs w:val="24"/>
        </w:rPr>
        <w:t>Zagospodarowanie działki przy ulicy Konopnickiej w</w:t>
      </w:r>
      <w:r w:rsidR="004977AE">
        <w:rPr>
          <w:b/>
          <w:bCs/>
          <w:i/>
          <w:iCs/>
          <w:sz w:val="24"/>
          <w:szCs w:val="24"/>
        </w:rPr>
        <w:t xml:space="preserve"> </w:t>
      </w:r>
      <w:r w:rsidRPr="00253F4D">
        <w:rPr>
          <w:b/>
          <w:bCs/>
          <w:i/>
          <w:iCs/>
          <w:sz w:val="24"/>
          <w:szCs w:val="24"/>
        </w:rPr>
        <w:t>Szczekocinach</w:t>
      </w:r>
      <w:bookmarkEnd w:id="0"/>
    </w:p>
    <w:p w14:paraId="4D761EAD" w14:textId="48002982" w:rsidR="00160428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49452935" w14:textId="1451A780" w:rsidR="002B4FBB" w:rsidRDefault="002B4FBB" w:rsidP="00160428">
      <w:pPr>
        <w:jc w:val="both"/>
        <w:rPr>
          <w:b/>
          <w:sz w:val="24"/>
          <w:szCs w:val="24"/>
          <w:u w:val="single"/>
        </w:rPr>
      </w:pPr>
    </w:p>
    <w:p w14:paraId="1B938EDA" w14:textId="77777777" w:rsidR="00B36D72" w:rsidRPr="005B4279" w:rsidRDefault="00B36D72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D1D1B6E" w14:textId="77777777" w:rsidR="002B4FBB" w:rsidRDefault="002B4FBB" w:rsidP="005B4279">
      <w:pPr>
        <w:rPr>
          <w:color w:val="000000"/>
          <w:sz w:val="24"/>
          <w:szCs w:val="24"/>
        </w:rPr>
      </w:pP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7E1DB3ED" w14:textId="77777777" w:rsidR="002B4FBB" w:rsidRDefault="002B4FBB" w:rsidP="005B4279">
      <w:pPr>
        <w:rPr>
          <w:color w:val="000000"/>
          <w:sz w:val="24"/>
          <w:szCs w:val="24"/>
        </w:rPr>
      </w:pPr>
    </w:p>
    <w:p w14:paraId="46446CD3" w14:textId="70B22AB7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43087648" w14:textId="0EB88149" w:rsidR="009F2DC8" w:rsidRDefault="009F2DC8" w:rsidP="005B4279">
      <w:pPr>
        <w:jc w:val="both"/>
        <w:rPr>
          <w:b/>
          <w:sz w:val="24"/>
          <w:szCs w:val="24"/>
          <w:u w:val="single"/>
        </w:rPr>
      </w:pPr>
    </w:p>
    <w:p w14:paraId="5744972C" w14:textId="77777777" w:rsidR="004977AE" w:rsidRPr="003F04C3" w:rsidRDefault="004977AE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38C8DDD0" w:rsidR="00F75C71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CF23860" w14:textId="77777777" w:rsidR="00B36D72" w:rsidRPr="003F04C3" w:rsidRDefault="00B36D72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15784E8" w14:textId="06DC0143" w:rsidR="0053788B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0B37C3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129266E" w14:textId="6EC5CE98" w:rsidR="00B36D72" w:rsidRDefault="00B36D72" w:rsidP="00B36D72">
      <w:pPr>
        <w:spacing w:line="360" w:lineRule="auto"/>
        <w:jc w:val="both"/>
        <w:rPr>
          <w:sz w:val="24"/>
          <w:szCs w:val="24"/>
        </w:rPr>
      </w:pPr>
    </w:p>
    <w:p w14:paraId="359392A2" w14:textId="796D2824" w:rsidR="00B36D72" w:rsidRDefault="00B36D72" w:rsidP="00B36D72">
      <w:pPr>
        <w:spacing w:line="360" w:lineRule="auto"/>
        <w:jc w:val="both"/>
        <w:rPr>
          <w:sz w:val="24"/>
          <w:szCs w:val="24"/>
        </w:rPr>
      </w:pPr>
    </w:p>
    <w:p w14:paraId="0A69B23E" w14:textId="77777777" w:rsidR="00B36D72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53788B"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 w:rsidR="0053788B">
        <w:rPr>
          <w:i/>
          <w:sz w:val="24"/>
          <w:szCs w:val="24"/>
        </w:rPr>
        <w:t xml:space="preserve">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3C317115" w14:textId="43697D1D" w:rsidR="00F75C71" w:rsidRDefault="00F75C71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0F18AE4" w14:textId="77777777" w:rsidR="00B36D72" w:rsidRPr="003F04C3" w:rsidRDefault="00B36D72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FCBF8FC" w14:textId="3B5A6B4E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B36D72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21BAE666" w14:textId="77777777" w:rsidR="0053788B" w:rsidRPr="003F04C3" w:rsidRDefault="0053788B" w:rsidP="0053788B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48436385" w14:textId="77777777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5C4DC539" w14:textId="77777777" w:rsidR="00F75C71" w:rsidRPr="004855CF" w:rsidRDefault="00F75C71" w:rsidP="00F75C71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2E9408BB" w14:textId="2529225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53788B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4855CF">
        <w:rPr>
          <w:sz w:val="24"/>
          <w:szCs w:val="24"/>
        </w:rPr>
        <w:t> </w:t>
      </w:r>
      <w:r w:rsidR="0053788B">
        <w:rPr>
          <w:sz w:val="24"/>
          <w:szCs w:val="24"/>
        </w:rPr>
        <w:t xml:space="preserve">pkt 2.7. </w:t>
      </w:r>
      <w:bookmarkEnd w:id="1"/>
      <w:r w:rsidR="0053788B">
        <w:rPr>
          <w:sz w:val="24"/>
          <w:szCs w:val="24"/>
        </w:rPr>
        <w:t xml:space="preserve">SWZ </w:t>
      </w:r>
    </w:p>
    <w:p w14:paraId="001FAC6E" w14:textId="74563E30" w:rsidR="00F75C71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05F0721C" w14:textId="0759F376" w:rsidR="009F2DC8" w:rsidRPr="004855CF" w:rsidRDefault="00F75C71" w:rsidP="009F2DC8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 w:rsidR="004855CF"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>]</w:t>
      </w:r>
      <w:r w:rsidR="009F2DC8" w:rsidRPr="004855CF">
        <w:rPr>
          <w:sz w:val="22"/>
          <w:szCs w:val="22"/>
        </w:rPr>
        <w:t xml:space="preserve"> </w:t>
      </w:r>
    </w:p>
    <w:p w14:paraId="159A9B3F" w14:textId="5A154086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 w:rsidR="0053788B">
        <w:rPr>
          <w:sz w:val="24"/>
          <w:szCs w:val="24"/>
        </w:rPr>
        <w:t>Z</w:t>
      </w:r>
      <w:r w:rsidR="0053788B" w:rsidRPr="003F04C3">
        <w:rPr>
          <w:sz w:val="24"/>
          <w:szCs w:val="24"/>
        </w:rPr>
        <w:t>amawiającego w</w:t>
      </w:r>
      <w:r w:rsidR="0053788B">
        <w:rPr>
          <w:sz w:val="24"/>
          <w:szCs w:val="24"/>
        </w:rPr>
        <w:t xml:space="preserve"> 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4FFAEA3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967FF0" w14:textId="77777777" w:rsidR="009F2DC8" w:rsidRPr="003F04C3" w:rsidRDefault="009F2DC8" w:rsidP="009F2DC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5B135577" w14:textId="77777777" w:rsidR="00F75C71" w:rsidRPr="003F04C3" w:rsidRDefault="00F75C71" w:rsidP="00F75C71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0563BA25" w14:textId="77777777" w:rsidR="00212A3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 w:rsidR="00212A31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12A31"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 w:rsidR="00212A31"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</w:t>
      </w:r>
      <w:r w:rsidR="00212A31"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w następującym zakresie: </w:t>
      </w:r>
    </w:p>
    <w:p w14:paraId="0FC29937" w14:textId="345D8DA9" w:rsidR="00F75C7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 w:rsidR="00212A31"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4A3B9B2B" w14:textId="3E7E4708" w:rsidR="00212A31" w:rsidRPr="003F04C3" w:rsidRDefault="00212A3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377C846F" w14:textId="77777777" w:rsidR="00F75C71" w:rsidRPr="003955E7" w:rsidRDefault="00F75C71" w:rsidP="00F75C71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713A1B53" w14:textId="411BDC1A" w:rsidR="00050057" w:rsidRDefault="00050057" w:rsidP="005B4279">
      <w:pPr>
        <w:jc w:val="both"/>
        <w:rPr>
          <w:i/>
          <w:sz w:val="24"/>
          <w:szCs w:val="24"/>
        </w:rPr>
      </w:pPr>
    </w:p>
    <w:p w14:paraId="64D7B446" w14:textId="422BD1AC" w:rsidR="00212A31" w:rsidRDefault="00212A31" w:rsidP="005B4279">
      <w:pPr>
        <w:jc w:val="both"/>
        <w:rPr>
          <w:i/>
          <w:sz w:val="24"/>
          <w:szCs w:val="24"/>
        </w:rPr>
      </w:pPr>
    </w:p>
    <w:p w14:paraId="26179112" w14:textId="7125345B" w:rsidR="00212A31" w:rsidRDefault="00212A31" w:rsidP="005B4279">
      <w:pPr>
        <w:jc w:val="both"/>
        <w:rPr>
          <w:i/>
          <w:sz w:val="24"/>
          <w:szCs w:val="24"/>
        </w:rPr>
      </w:pPr>
    </w:p>
    <w:p w14:paraId="3B567893" w14:textId="7F5C806E" w:rsidR="00212A31" w:rsidRDefault="00212A31" w:rsidP="005B4279">
      <w:pPr>
        <w:jc w:val="both"/>
        <w:rPr>
          <w:i/>
          <w:sz w:val="24"/>
          <w:szCs w:val="24"/>
        </w:rPr>
      </w:pPr>
    </w:p>
    <w:p w14:paraId="1AB804C8" w14:textId="77777777" w:rsidR="00212A31" w:rsidRPr="003F04C3" w:rsidRDefault="00212A31" w:rsidP="005B4279">
      <w:pPr>
        <w:jc w:val="both"/>
        <w:rPr>
          <w:i/>
          <w:sz w:val="24"/>
          <w:szCs w:val="24"/>
        </w:rPr>
      </w:pPr>
    </w:p>
    <w:p w14:paraId="29A64D54" w14:textId="295539D1" w:rsidR="00050057" w:rsidRPr="003F04C3" w:rsidRDefault="00050057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17C412C7" w14:textId="77777777" w:rsidR="00BD11CE" w:rsidRPr="003F04C3" w:rsidRDefault="00BD11CE" w:rsidP="005B4279">
      <w:pPr>
        <w:pStyle w:val="Akapitzlist"/>
        <w:ind w:left="0"/>
        <w:rPr>
          <w:b/>
          <w:sz w:val="24"/>
          <w:szCs w:val="24"/>
        </w:rPr>
      </w:pPr>
    </w:p>
    <w:p w14:paraId="0B385C0C" w14:textId="0C2FE9BE" w:rsidR="00050057" w:rsidRPr="003F04C3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353F2903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3152318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451A1BDB" w14:textId="77777777" w:rsidR="00661EC4" w:rsidRPr="003F04C3" w:rsidRDefault="00661EC4" w:rsidP="00672086">
      <w:pPr>
        <w:ind w:left="709" w:hanging="709"/>
        <w:jc w:val="center"/>
        <w:rPr>
          <w:b/>
          <w:sz w:val="24"/>
          <w:szCs w:val="24"/>
        </w:rPr>
      </w:pPr>
    </w:p>
    <w:sectPr w:rsidR="00661EC4" w:rsidRPr="003F04C3" w:rsidSect="00A40E8C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D2FF4" w14:textId="77777777" w:rsidR="00BA441A" w:rsidRDefault="00BA441A" w:rsidP="00AC3E6B">
      <w:r>
        <w:separator/>
      </w:r>
    </w:p>
  </w:endnote>
  <w:endnote w:type="continuationSeparator" w:id="0">
    <w:p w14:paraId="5137AB5E" w14:textId="77777777" w:rsidR="00BA441A" w:rsidRDefault="00BA441A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0C30" w14:textId="77777777" w:rsidR="00BA441A" w:rsidRDefault="00BA441A" w:rsidP="00AC3E6B">
      <w:r>
        <w:separator/>
      </w:r>
    </w:p>
  </w:footnote>
  <w:footnote w:type="continuationSeparator" w:id="0">
    <w:p w14:paraId="7449E5A3" w14:textId="77777777" w:rsidR="00BA441A" w:rsidRDefault="00BA441A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5F90A9D2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750A79">
      <w:rPr>
        <w:b/>
        <w:sz w:val="22"/>
      </w:rPr>
      <w:t>3</w:t>
    </w:r>
    <w:r w:rsidR="002B4FBB">
      <w:rPr>
        <w:b/>
        <w:sz w:val="22"/>
      </w:rPr>
      <w:t>.202</w:t>
    </w:r>
    <w:r w:rsidR="00750A79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7C3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6C37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3797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55E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977AE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0A79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5F48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0E8C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6D72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41A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663B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58</cp:revision>
  <cp:lastPrinted>2019-08-11T18:16:00Z</cp:lastPrinted>
  <dcterms:created xsi:type="dcterms:W3CDTF">2014-10-09T16:51:00Z</dcterms:created>
  <dcterms:modified xsi:type="dcterms:W3CDTF">2023-04-03T14:55:00Z</dcterms:modified>
</cp:coreProperties>
</file>